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4EC49" w14:textId="77777777" w:rsidR="000A7BBE" w:rsidRPr="008735EC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534788097"/>
      <w:r w:rsidRPr="008735EC">
        <w:rPr>
          <w:rFonts w:ascii="Times New Roman" w:hAnsi="Times New Roman"/>
          <w:b/>
          <w:sz w:val="24"/>
          <w:szCs w:val="24"/>
        </w:rPr>
        <w:t>ТВЕРСКАЯ ОБЛАСТЬ</w:t>
      </w:r>
    </w:p>
    <w:p w14:paraId="3EF9A4EE" w14:textId="77777777" w:rsidR="000A7BBE" w:rsidRPr="00722750" w:rsidRDefault="004F5B57" w:rsidP="000A7B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pict w14:anchorId="265528AC">
          <v:line id="Прямая соединительная линия 2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" strokecolor="#a5a5a5 [3206]" strokeweight=".5pt">
            <v:stroke joinstyle="miter"/>
          </v:line>
        </w:pict>
      </w:r>
      <w:r w:rsidR="000A7BB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2C061AFD" wp14:editId="014620D9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91468" w14:textId="77777777" w:rsidR="000A7BBE" w:rsidRPr="00E85C01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E85C01">
        <w:rPr>
          <w:rFonts w:ascii="Times New Roman" w:hAnsi="Times New Roman"/>
          <w:b/>
          <w:sz w:val="24"/>
          <w:szCs w:val="24"/>
        </w:rPr>
        <w:t>АДМИНИСТРАЦИЯ КАШИНСКОГО ГОРОДСКОГО ОКРУГА</w:t>
      </w:r>
      <w:r w:rsidR="008735EC">
        <w:rPr>
          <w:rFonts w:ascii="Times New Roman" w:hAnsi="Times New Roman"/>
          <w:b/>
          <w:sz w:val="24"/>
          <w:szCs w:val="24"/>
        </w:rPr>
        <w:br/>
      </w:r>
    </w:p>
    <w:p w14:paraId="4AD09A5E" w14:textId="77777777" w:rsidR="00C34EBF" w:rsidRPr="007F2264" w:rsidRDefault="000A7BBE" w:rsidP="00D3226E">
      <w:pPr>
        <w:pStyle w:val="1"/>
        <w:rPr>
          <w:rFonts w:ascii="Times New Roman" w:hAnsi="Times New Roman"/>
          <w:sz w:val="32"/>
          <w:szCs w:val="32"/>
        </w:rPr>
      </w:pPr>
      <w:r w:rsidRPr="007F2264">
        <w:rPr>
          <w:rFonts w:ascii="Times New Roman" w:hAnsi="Times New Roman"/>
          <w:sz w:val="32"/>
          <w:szCs w:val="32"/>
        </w:rPr>
        <w:t>П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С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Т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А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В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Л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И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</w:p>
    <w:tbl>
      <w:tblPr>
        <w:tblW w:w="9463" w:type="dxa"/>
        <w:tblLook w:val="0000" w:firstRow="0" w:lastRow="0" w:firstColumn="0" w:lastColumn="0" w:noHBand="0" w:noVBand="0"/>
      </w:tblPr>
      <w:tblGrid>
        <w:gridCol w:w="108"/>
        <w:gridCol w:w="4487"/>
        <w:gridCol w:w="4468"/>
        <w:gridCol w:w="400"/>
      </w:tblGrid>
      <w:tr w:rsidR="000A7BBE" w:rsidRPr="00722750" w14:paraId="1C3D9290" w14:textId="77777777" w:rsidTr="00B601E5">
        <w:trPr>
          <w:gridAfter w:val="1"/>
          <w:wAfter w:w="400" w:type="dxa"/>
          <w:trHeight w:val="618"/>
        </w:trPr>
        <w:tc>
          <w:tcPr>
            <w:tcW w:w="9063" w:type="dxa"/>
            <w:gridSpan w:val="3"/>
            <w:shd w:val="clear" w:color="auto" w:fill="auto"/>
          </w:tcPr>
          <w:p w14:paraId="3FBEF804" w14:textId="658FBFD2" w:rsidR="000A7BBE" w:rsidRPr="00722750" w:rsidRDefault="000A7BBE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2750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0F1108">
              <w:rPr>
                <w:rFonts w:ascii="Times New Roman" w:hAnsi="Times New Roman"/>
                <w:sz w:val="28"/>
                <w:szCs w:val="28"/>
              </w:rPr>
              <w:t xml:space="preserve">27.12.2022                           </w:t>
            </w:r>
            <w:r w:rsidR="00E85C01">
              <w:rPr>
                <w:rFonts w:ascii="Times New Roman" w:hAnsi="Times New Roman"/>
                <w:sz w:val="28"/>
                <w:szCs w:val="28"/>
              </w:rPr>
              <w:t>г. Кашин</w:t>
            </w:r>
            <w:r w:rsidRPr="00722750">
              <w:rPr>
                <w:rFonts w:ascii="Times New Roman" w:hAnsi="Times New Roman"/>
                <w:sz w:val="28"/>
                <w:szCs w:val="28"/>
              </w:rPr>
              <w:tab/>
              <w:t>№</w:t>
            </w:r>
            <w:r w:rsidR="000F1108">
              <w:rPr>
                <w:rFonts w:ascii="Times New Roman" w:hAnsi="Times New Roman"/>
                <w:sz w:val="28"/>
                <w:szCs w:val="28"/>
              </w:rPr>
              <w:t xml:space="preserve"> 995</w:t>
            </w:r>
          </w:p>
        </w:tc>
      </w:tr>
      <w:bookmarkEnd w:id="0"/>
      <w:tr w:rsidR="00685DE1" w14:paraId="5EACD27D" w14:textId="77777777" w:rsidTr="00B601E5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988"/>
        </w:trPr>
        <w:tc>
          <w:tcPr>
            <w:tcW w:w="4487" w:type="dxa"/>
          </w:tcPr>
          <w:p w14:paraId="3E928015" w14:textId="2929908A" w:rsidR="00685DE1" w:rsidRDefault="00DA65A0" w:rsidP="00B601E5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A65A0">
              <w:rPr>
                <w:rFonts w:ascii="Times New Roman" w:hAnsi="Times New Roman" w:hint="eastAsia"/>
                <w:noProof/>
                <w:sz w:val="28"/>
                <w:szCs w:val="28"/>
              </w:rPr>
              <w:t>Об</w:t>
            </w:r>
            <w:r w:rsidRPr="00DA65A0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DA65A0">
              <w:rPr>
                <w:rFonts w:ascii="Times New Roman" w:hAnsi="Times New Roman" w:hint="eastAsia"/>
                <w:noProof/>
                <w:sz w:val="28"/>
                <w:szCs w:val="28"/>
              </w:rPr>
              <w:t>утверждении</w:t>
            </w:r>
            <w:r w:rsidRPr="00DA65A0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DA65A0">
              <w:rPr>
                <w:rFonts w:ascii="Times New Roman" w:hAnsi="Times New Roman" w:hint="eastAsia"/>
                <w:noProof/>
                <w:sz w:val="28"/>
                <w:szCs w:val="28"/>
              </w:rPr>
              <w:t>муниципальной</w:t>
            </w:r>
            <w:r w:rsidR="00B601E5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DA65A0">
              <w:rPr>
                <w:rFonts w:ascii="Times New Roman" w:hAnsi="Times New Roman" w:hint="eastAsia"/>
                <w:noProof/>
                <w:sz w:val="28"/>
                <w:szCs w:val="28"/>
              </w:rPr>
              <w:t>программы</w:t>
            </w:r>
            <w:r w:rsidRPr="00DA65A0">
              <w:rPr>
                <w:rFonts w:ascii="Times New Roman" w:hAnsi="Times New Roman"/>
                <w:noProof/>
                <w:sz w:val="28"/>
                <w:szCs w:val="28"/>
              </w:rPr>
              <w:t xml:space="preserve"> «</w:t>
            </w:r>
            <w:r w:rsidR="00B601E5" w:rsidRPr="00B601E5">
              <w:rPr>
                <w:rFonts w:ascii="Times New Roman" w:hAnsi="Times New Roman" w:hint="eastAsia"/>
                <w:noProof/>
                <w:sz w:val="28"/>
                <w:szCs w:val="28"/>
              </w:rPr>
              <w:t>Развитие</w:t>
            </w:r>
            <w:r w:rsidR="00B601E5" w:rsidRPr="00B601E5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B601E5" w:rsidRPr="00B601E5">
              <w:rPr>
                <w:rFonts w:ascii="Times New Roman" w:hAnsi="Times New Roman" w:hint="eastAsia"/>
                <w:noProof/>
                <w:sz w:val="28"/>
                <w:szCs w:val="28"/>
              </w:rPr>
              <w:t>малого</w:t>
            </w:r>
            <w:r w:rsidR="00B601E5" w:rsidRPr="00B601E5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B601E5" w:rsidRPr="00B601E5">
              <w:rPr>
                <w:rFonts w:ascii="Times New Roman" w:hAnsi="Times New Roman" w:hint="eastAsia"/>
                <w:noProof/>
                <w:sz w:val="28"/>
                <w:szCs w:val="28"/>
              </w:rPr>
              <w:t>и</w:t>
            </w:r>
            <w:r w:rsidR="00B601E5" w:rsidRPr="00B601E5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B601E5" w:rsidRPr="00B601E5">
              <w:rPr>
                <w:rFonts w:ascii="Times New Roman" w:hAnsi="Times New Roman" w:hint="eastAsia"/>
                <w:noProof/>
                <w:sz w:val="28"/>
                <w:szCs w:val="28"/>
              </w:rPr>
              <w:t>среднего</w:t>
            </w:r>
            <w:r w:rsidR="00B601E5" w:rsidRPr="00B601E5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B601E5" w:rsidRPr="00B601E5">
              <w:rPr>
                <w:rFonts w:ascii="Times New Roman" w:hAnsi="Times New Roman" w:hint="eastAsia"/>
                <w:noProof/>
                <w:sz w:val="28"/>
                <w:szCs w:val="28"/>
              </w:rPr>
              <w:t>предпринимательства</w:t>
            </w:r>
            <w:r w:rsidR="00B601E5" w:rsidRPr="00B601E5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B601E5" w:rsidRPr="00B601E5">
              <w:rPr>
                <w:rFonts w:ascii="Times New Roman" w:hAnsi="Times New Roman" w:hint="eastAsia"/>
                <w:noProof/>
                <w:sz w:val="28"/>
                <w:szCs w:val="28"/>
              </w:rPr>
              <w:t>на</w:t>
            </w:r>
            <w:r w:rsidR="00B601E5" w:rsidRPr="00B601E5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B601E5" w:rsidRPr="00B601E5">
              <w:rPr>
                <w:rFonts w:ascii="Times New Roman" w:hAnsi="Times New Roman" w:hint="eastAsia"/>
                <w:noProof/>
                <w:sz w:val="28"/>
                <w:szCs w:val="28"/>
              </w:rPr>
              <w:t>территории</w:t>
            </w:r>
            <w:r w:rsidR="00B601E5" w:rsidRPr="00B601E5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B601E5" w:rsidRPr="00B601E5">
              <w:rPr>
                <w:rFonts w:ascii="Times New Roman" w:hAnsi="Times New Roman" w:hint="eastAsia"/>
                <w:noProof/>
                <w:sz w:val="28"/>
                <w:szCs w:val="28"/>
              </w:rPr>
              <w:t>Кашинского</w:t>
            </w:r>
            <w:r w:rsidR="00B601E5" w:rsidRPr="00B601E5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B601E5" w:rsidRPr="00B601E5">
              <w:rPr>
                <w:rFonts w:ascii="Times New Roman" w:hAnsi="Times New Roman" w:hint="eastAsia"/>
                <w:noProof/>
                <w:sz w:val="28"/>
                <w:szCs w:val="28"/>
              </w:rPr>
              <w:t>городского</w:t>
            </w:r>
            <w:r w:rsidR="00B601E5" w:rsidRPr="00B601E5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B601E5" w:rsidRPr="00B601E5">
              <w:rPr>
                <w:rFonts w:ascii="Times New Roman" w:hAnsi="Times New Roman" w:hint="eastAsia"/>
                <w:noProof/>
                <w:sz w:val="28"/>
                <w:szCs w:val="28"/>
              </w:rPr>
              <w:t>округа</w:t>
            </w:r>
            <w:r w:rsidR="00B601E5" w:rsidRPr="00B601E5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B601E5" w:rsidRPr="00B601E5">
              <w:rPr>
                <w:rFonts w:ascii="Times New Roman" w:hAnsi="Times New Roman" w:hint="eastAsia"/>
                <w:noProof/>
                <w:sz w:val="28"/>
                <w:szCs w:val="28"/>
              </w:rPr>
              <w:t>Тверской</w:t>
            </w:r>
            <w:r w:rsidR="00B601E5" w:rsidRPr="00B601E5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B601E5" w:rsidRPr="00B601E5">
              <w:rPr>
                <w:rFonts w:ascii="Times New Roman" w:hAnsi="Times New Roman" w:hint="eastAsia"/>
                <w:noProof/>
                <w:sz w:val="28"/>
                <w:szCs w:val="28"/>
              </w:rPr>
              <w:t>области</w:t>
            </w:r>
            <w:r w:rsidR="00B601E5" w:rsidRPr="00B601E5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B601E5" w:rsidRPr="00B601E5">
              <w:rPr>
                <w:rFonts w:ascii="Times New Roman" w:hAnsi="Times New Roman" w:hint="eastAsia"/>
                <w:noProof/>
                <w:sz w:val="28"/>
                <w:szCs w:val="28"/>
              </w:rPr>
              <w:t>на</w:t>
            </w:r>
            <w:r w:rsidR="00B601E5" w:rsidRPr="00B601E5">
              <w:rPr>
                <w:rFonts w:ascii="Times New Roman" w:hAnsi="Times New Roman"/>
                <w:noProof/>
                <w:sz w:val="28"/>
                <w:szCs w:val="28"/>
              </w:rPr>
              <w:t xml:space="preserve"> 2023-2028 </w:t>
            </w:r>
            <w:r w:rsidR="00B601E5" w:rsidRPr="00B601E5">
              <w:rPr>
                <w:rFonts w:ascii="Times New Roman" w:hAnsi="Times New Roman" w:hint="eastAsia"/>
                <w:noProof/>
                <w:sz w:val="28"/>
                <w:szCs w:val="28"/>
              </w:rPr>
              <w:t>годы</w:t>
            </w:r>
            <w:r w:rsidRPr="00DA65A0">
              <w:rPr>
                <w:rFonts w:ascii="Times New Roman" w:hAnsi="Times New Roman" w:hint="eastAsia"/>
                <w:noProof/>
                <w:sz w:val="28"/>
                <w:szCs w:val="28"/>
              </w:rPr>
              <w:t>»</w:t>
            </w:r>
          </w:p>
          <w:p w14:paraId="15488B89" w14:textId="77777777" w:rsidR="00685DE1" w:rsidRDefault="00685DE1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4868" w:type="dxa"/>
            <w:gridSpan w:val="2"/>
          </w:tcPr>
          <w:p w14:paraId="1B1DBB72" w14:textId="77777777" w:rsidR="00685DE1" w:rsidRDefault="00685DE1">
            <w:pPr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</w:tr>
    </w:tbl>
    <w:p w14:paraId="2713E997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41F51A13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68DDD3D4" w14:textId="706AC003" w:rsidR="00685DE1" w:rsidRDefault="00B601E5" w:rsidP="00B601E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601E5">
        <w:rPr>
          <w:rFonts w:ascii="Times New Roman" w:hAnsi="Times New Roman" w:hint="eastAsia"/>
          <w:sz w:val="28"/>
          <w:szCs w:val="28"/>
        </w:rPr>
        <w:t>В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соответствии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Бюджетным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кодексом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Российской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Федерации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Федеральным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законом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Российской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Федерации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от</w:t>
      </w:r>
      <w:r w:rsidRPr="00B601E5">
        <w:rPr>
          <w:rFonts w:ascii="Times New Roman" w:hAnsi="Times New Roman"/>
          <w:sz w:val="28"/>
          <w:szCs w:val="28"/>
        </w:rPr>
        <w:t xml:space="preserve"> 06.10.2003 </w:t>
      </w:r>
      <w:r w:rsidRPr="00B601E5">
        <w:rPr>
          <w:rFonts w:ascii="Times New Roman" w:hAnsi="Times New Roman" w:hint="eastAsia"/>
          <w:sz w:val="28"/>
          <w:szCs w:val="28"/>
        </w:rPr>
        <w:t>№</w:t>
      </w:r>
      <w:r w:rsidRPr="00B601E5">
        <w:rPr>
          <w:rFonts w:ascii="Times New Roman" w:hAnsi="Times New Roman"/>
          <w:sz w:val="28"/>
          <w:szCs w:val="28"/>
        </w:rPr>
        <w:t>131-</w:t>
      </w:r>
      <w:r w:rsidRPr="00B601E5">
        <w:rPr>
          <w:rFonts w:ascii="Times New Roman" w:hAnsi="Times New Roman" w:hint="eastAsia"/>
          <w:sz w:val="28"/>
          <w:szCs w:val="28"/>
        </w:rPr>
        <w:t>Ф</w:t>
      </w:r>
      <w:r w:rsidRPr="00B601E5">
        <w:rPr>
          <w:rFonts w:ascii="Times New Roman" w:hAnsi="Times New Roman"/>
          <w:sz w:val="28"/>
          <w:szCs w:val="28"/>
        </w:rPr>
        <w:t>3 «</w:t>
      </w:r>
      <w:r w:rsidRPr="00B601E5">
        <w:rPr>
          <w:rFonts w:ascii="Times New Roman" w:hAnsi="Times New Roman" w:hint="eastAsia"/>
          <w:sz w:val="28"/>
          <w:szCs w:val="28"/>
        </w:rPr>
        <w:t>Об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общих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принципах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организации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местного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самоуправления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в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Российской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Федерации»</w:t>
      </w:r>
      <w:r w:rsidRPr="00B601E5">
        <w:rPr>
          <w:rFonts w:ascii="Times New Roman" w:hAnsi="Times New Roman"/>
          <w:sz w:val="28"/>
          <w:szCs w:val="28"/>
        </w:rPr>
        <w:t xml:space="preserve">,  </w:t>
      </w:r>
      <w:r w:rsidRPr="00B601E5">
        <w:rPr>
          <w:rFonts w:ascii="Times New Roman" w:hAnsi="Times New Roman" w:hint="eastAsia"/>
          <w:sz w:val="28"/>
          <w:szCs w:val="28"/>
        </w:rPr>
        <w:t>Порядком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принятия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решений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разработке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муниципальных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программ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формирования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реализации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проведения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оценки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эффективности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реализации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муниципальных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программ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образования</w:t>
      </w:r>
      <w:r w:rsidRPr="00B601E5">
        <w:rPr>
          <w:rFonts w:ascii="Times New Roman" w:hAnsi="Times New Roman"/>
          <w:sz w:val="28"/>
          <w:szCs w:val="28"/>
        </w:rPr>
        <w:t xml:space="preserve">  </w:t>
      </w:r>
      <w:r w:rsidRPr="00B601E5">
        <w:rPr>
          <w:rFonts w:ascii="Times New Roman" w:hAnsi="Times New Roman" w:hint="eastAsia"/>
          <w:sz w:val="28"/>
          <w:szCs w:val="28"/>
        </w:rPr>
        <w:t>Кашинский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городской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округ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Тверской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>,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утвержденным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постановлением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Администрации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B601E5">
        <w:rPr>
          <w:rFonts w:ascii="Times New Roman" w:hAnsi="Times New Roman" w:hint="eastAsia"/>
          <w:sz w:val="28"/>
          <w:szCs w:val="28"/>
        </w:rPr>
        <w:t>от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18</w:t>
      </w:r>
      <w:r w:rsidRPr="00B601E5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B601E5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265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в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соответствии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Перечн</w:t>
      </w:r>
      <w:r>
        <w:rPr>
          <w:rFonts w:ascii="Times New Roman" w:hAnsi="Times New Roman" w:hint="eastAsia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муниципальных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программ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городского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округа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Тверской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области</w:t>
      </w:r>
      <w:r w:rsidRPr="00B601E5">
        <w:rPr>
          <w:rFonts w:ascii="Times New Roman" w:hAnsi="Times New Roman"/>
          <w:sz w:val="28"/>
          <w:szCs w:val="28"/>
        </w:rPr>
        <w:t xml:space="preserve">,  </w:t>
      </w:r>
      <w:r w:rsidRPr="00B601E5">
        <w:rPr>
          <w:rFonts w:ascii="Times New Roman" w:hAnsi="Times New Roman" w:hint="eastAsia"/>
          <w:sz w:val="28"/>
          <w:szCs w:val="28"/>
        </w:rPr>
        <w:t>утверждённым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постановлением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Администрации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B601E5">
        <w:rPr>
          <w:rFonts w:ascii="Times New Roman" w:hAnsi="Times New Roman" w:hint="eastAsia"/>
          <w:sz w:val="28"/>
          <w:szCs w:val="28"/>
        </w:rPr>
        <w:t>от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="007C3B0B">
        <w:rPr>
          <w:rFonts w:ascii="Times New Roman" w:hAnsi="Times New Roman"/>
          <w:sz w:val="28"/>
          <w:szCs w:val="28"/>
        </w:rPr>
        <w:t>25</w:t>
      </w:r>
      <w:r w:rsidRPr="00B601E5">
        <w:rPr>
          <w:rFonts w:ascii="Times New Roman" w:hAnsi="Times New Roman"/>
          <w:sz w:val="28"/>
          <w:szCs w:val="28"/>
        </w:rPr>
        <w:t>.10.20</w:t>
      </w:r>
      <w:r w:rsidR="007C3B0B">
        <w:rPr>
          <w:rFonts w:ascii="Times New Roman" w:hAnsi="Times New Roman"/>
          <w:sz w:val="28"/>
          <w:szCs w:val="28"/>
        </w:rPr>
        <w:t>19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№</w:t>
      </w:r>
      <w:r w:rsidRPr="00B601E5">
        <w:rPr>
          <w:rFonts w:ascii="Times New Roman" w:hAnsi="Times New Roman"/>
          <w:sz w:val="28"/>
          <w:szCs w:val="28"/>
        </w:rPr>
        <w:t>7</w:t>
      </w:r>
      <w:r w:rsidR="007C3B0B">
        <w:rPr>
          <w:rFonts w:ascii="Times New Roman" w:hAnsi="Times New Roman"/>
          <w:sz w:val="28"/>
          <w:szCs w:val="28"/>
        </w:rPr>
        <w:t>90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Администрация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городского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округа</w:t>
      </w:r>
    </w:p>
    <w:p w14:paraId="21146B05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10E00E9E" w14:textId="77777777" w:rsidR="00B601E5" w:rsidRPr="00B601E5" w:rsidRDefault="00B601E5" w:rsidP="00B601E5">
      <w:pPr>
        <w:jc w:val="both"/>
        <w:rPr>
          <w:rFonts w:ascii="Times New Roman" w:hAnsi="Times New Roman"/>
          <w:sz w:val="28"/>
          <w:szCs w:val="28"/>
        </w:rPr>
      </w:pPr>
      <w:r w:rsidRPr="00B601E5">
        <w:rPr>
          <w:rFonts w:ascii="Times New Roman" w:hAnsi="Times New Roman" w:hint="eastAsia"/>
          <w:sz w:val="28"/>
          <w:szCs w:val="28"/>
        </w:rPr>
        <w:t>ПОСТАНОВЛЯЕТ</w:t>
      </w:r>
      <w:r w:rsidRPr="00B601E5">
        <w:rPr>
          <w:rFonts w:ascii="Times New Roman" w:hAnsi="Times New Roman"/>
          <w:sz w:val="28"/>
          <w:szCs w:val="28"/>
        </w:rPr>
        <w:t>:</w:t>
      </w:r>
    </w:p>
    <w:p w14:paraId="7E9D8C00" w14:textId="77777777" w:rsidR="00B601E5" w:rsidRPr="00B601E5" w:rsidRDefault="00B601E5" w:rsidP="00B601E5">
      <w:pPr>
        <w:jc w:val="both"/>
        <w:rPr>
          <w:rFonts w:ascii="Times New Roman" w:hAnsi="Times New Roman"/>
          <w:sz w:val="28"/>
          <w:szCs w:val="28"/>
        </w:rPr>
      </w:pPr>
    </w:p>
    <w:p w14:paraId="7D10DC93" w14:textId="0B009271" w:rsidR="00B601E5" w:rsidRPr="00B601E5" w:rsidRDefault="00B601E5" w:rsidP="00B601E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601E5">
        <w:rPr>
          <w:rFonts w:ascii="Times New Roman" w:hAnsi="Times New Roman"/>
          <w:sz w:val="28"/>
          <w:szCs w:val="28"/>
        </w:rPr>
        <w:t>1.</w:t>
      </w:r>
      <w:r w:rsidRPr="00B601E5">
        <w:rPr>
          <w:rFonts w:ascii="Times New Roman" w:hAnsi="Times New Roman"/>
          <w:sz w:val="28"/>
          <w:szCs w:val="28"/>
        </w:rPr>
        <w:tab/>
      </w:r>
      <w:r w:rsidRPr="00B601E5">
        <w:rPr>
          <w:rFonts w:ascii="Times New Roman" w:hAnsi="Times New Roman" w:hint="eastAsia"/>
          <w:sz w:val="28"/>
          <w:szCs w:val="28"/>
        </w:rPr>
        <w:t>Утвердить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муниципальную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программу</w:t>
      </w:r>
      <w:r w:rsidRPr="00B601E5">
        <w:rPr>
          <w:rFonts w:ascii="Times New Roman" w:hAnsi="Times New Roman"/>
          <w:sz w:val="28"/>
          <w:szCs w:val="28"/>
        </w:rPr>
        <w:t xml:space="preserve"> «</w:t>
      </w:r>
      <w:r w:rsidRPr="00B601E5">
        <w:rPr>
          <w:rFonts w:ascii="Times New Roman" w:hAnsi="Times New Roman" w:hint="eastAsia"/>
          <w:sz w:val="28"/>
          <w:szCs w:val="28"/>
        </w:rPr>
        <w:t>Развитие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малого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среднего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предпринимательства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на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территории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городского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округа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Тверской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области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на</w:t>
      </w:r>
      <w:r w:rsidRPr="00B601E5">
        <w:rPr>
          <w:rFonts w:ascii="Times New Roman" w:hAnsi="Times New Roman"/>
          <w:sz w:val="28"/>
          <w:szCs w:val="28"/>
        </w:rPr>
        <w:t xml:space="preserve"> 2023-2028 </w:t>
      </w:r>
      <w:r w:rsidRPr="00B601E5">
        <w:rPr>
          <w:rFonts w:ascii="Times New Roman" w:hAnsi="Times New Roman" w:hint="eastAsia"/>
          <w:sz w:val="28"/>
          <w:szCs w:val="28"/>
        </w:rPr>
        <w:t>годы»</w:t>
      </w:r>
      <w:r w:rsidRPr="00B601E5">
        <w:rPr>
          <w:rFonts w:ascii="Times New Roman" w:hAnsi="Times New Roman"/>
          <w:sz w:val="28"/>
          <w:szCs w:val="28"/>
        </w:rPr>
        <w:t xml:space="preserve"> (</w:t>
      </w:r>
      <w:r w:rsidRPr="00B601E5">
        <w:rPr>
          <w:rFonts w:ascii="Times New Roman" w:hAnsi="Times New Roman" w:hint="eastAsia"/>
          <w:sz w:val="28"/>
          <w:szCs w:val="28"/>
        </w:rPr>
        <w:t>прилагается</w:t>
      </w:r>
      <w:r w:rsidRPr="00B601E5">
        <w:rPr>
          <w:rFonts w:ascii="Times New Roman" w:hAnsi="Times New Roman"/>
          <w:sz w:val="28"/>
          <w:szCs w:val="28"/>
        </w:rPr>
        <w:t>).</w:t>
      </w:r>
    </w:p>
    <w:p w14:paraId="0AEAE7EB" w14:textId="74E10242" w:rsidR="00B601E5" w:rsidRPr="00B601E5" w:rsidRDefault="00B601E5" w:rsidP="00B601E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601E5">
        <w:rPr>
          <w:rFonts w:ascii="Times New Roman" w:hAnsi="Times New Roman"/>
          <w:sz w:val="28"/>
          <w:szCs w:val="28"/>
        </w:rPr>
        <w:t>2.</w:t>
      </w:r>
      <w:r w:rsidRPr="00B601E5">
        <w:rPr>
          <w:rFonts w:ascii="Times New Roman" w:hAnsi="Times New Roman"/>
          <w:sz w:val="28"/>
          <w:szCs w:val="28"/>
        </w:rPr>
        <w:tab/>
      </w:r>
      <w:r w:rsidRPr="00B601E5">
        <w:rPr>
          <w:rFonts w:ascii="Times New Roman" w:hAnsi="Times New Roman" w:hint="eastAsia"/>
          <w:sz w:val="28"/>
          <w:szCs w:val="28"/>
        </w:rPr>
        <w:t>Постановление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Администрации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от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26</w:t>
      </w:r>
      <w:r w:rsidRPr="00B601E5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B601E5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8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№</w:t>
      </w:r>
      <w:r w:rsidRPr="00B601E5">
        <w:rPr>
          <w:rFonts w:ascii="Times New Roman" w:hAnsi="Times New Roman"/>
          <w:sz w:val="28"/>
          <w:szCs w:val="28"/>
        </w:rPr>
        <w:t>489 «</w:t>
      </w:r>
      <w:r w:rsidRPr="00B601E5">
        <w:rPr>
          <w:rFonts w:ascii="Times New Roman" w:hAnsi="Times New Roman" w:hint="eastAsia"/>
          <w:sz w:val="28"/>
          <w:szCs w:val="28"/>
        </w:rPr>
        <w:t>Об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утверждении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программы</w:t>
      </w:r>
      <w:r w:rsidRPr="00B601E5">
        <w:rPr>
          <w:rFonts w:ascii="Times New Roman" w:hAnsi="Times New Roman"/>
          <w:sz w:val="28"/>
          <w:szCs w:val="28"/>
        </w:rPr>
        <w:t xml:space="preserve"> «</w:t>
      </w:r>
      <w:r w:rsidRPr="00B601E5">
        <w:rPr>
          <w:rFonts w:ascii="Times New Roman" w:hAnsi="Times New Roman" w:hint="eastAsia"/>
          <w:sz w:val="28"/>
          <w:szCs w:val="28"/>
        </w:rPr>
        <w:t>Развитие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малого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среднего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предпринимательства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на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территории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образования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Кашинский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городской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округ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Тверской</w:t>
      </w:r>
      <w:r w:rsidRPr="00B601E5">
        <w:rPr>
          <w:rFonts w:ascii="Times New Roman" w:hAnsi="Times New Roman"/>
          <w:sz w:val="28"/>
          <w:szCs w:val="28"/>
        </w:rPr>
        <w:t xml:space="preserve"> области на 2019-2024 </w:t>
      </w:r>
      <w:r w:rsidRPr="00B601E5">
        <w:rPr>
          <w:rFonts w:ascii="Times New Roman" w:hAnsi="Times New Roman" w:hint="eastAsia"/>
          <w:sz w:val="28"/>
          <w:szCs w:val="28"/>
        </w:rPr>
        <w:t>годы»»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="007F30F0">
        <w:rPr>
          <w:rFonts w:ascii="Times New Roman" w:hAnsi="Times New Roman"/>
          <w:sz w:val="28"/>
          <w:szCs w:val="28"/>
        </w:rPr>
        <w:t>признать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утратившим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силу</w:t>
      </w:r>
      <w:r w:rsidRPr="00B601E5">
        <w:rPr>
          <w:rFonts w:ascii="Times New Roman" w:hAnsi="Times New Roman"/>
          <w:sz w:val="28"/>
          <w:szCs w:val="28"/>
        </w:rPr>
        <w:t>.</w:t>
      </w:r>
    </w:p>
    <w:p w14:paraId="0D821574" w14:textId="11236FC6" w:rsidR="00685DE1" w:rsidRDefault="00B601E5" w:rsidP="00B601E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601E5">
        <w:rPr>
          <w:rFonts w:ascii="Times New Roman" w:hAnsi="Times New Roman"/>
          <w:sz w:val="28"/>
          <w:szCs w:val="28"/>
        </w:rPr>
        <w:t>3.</w:t>
      </w:r>
      <w:r w:rsidRPr="00B601E5">
        <w:rPr>
          <w:rFonts w:ascii="Times New Roman" w:hAnsi="Times New Roman"/>
          <w:sz w:val="28"/>
          <w:szCs w:val="28"/>
        </w:rPr>
        <w:tab/>
      </w:r>
      <w:r w:rsidR="00EF5BD9" w:rsidRPr="00EF5BD9">
        <w:rPr>
          <w:rFonts w:ascii="Times New Roman" w:hAnsi="Times New Roman" w:hint="eastAsia"/>
          <w:sz w:val="28"/>
          <w:szCs w:val="28"/>
        </w:rPr>
        <w:t>Настоящее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постановление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вступает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в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силу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после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его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официального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опубликования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в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газете</w:t>
      </w:r>
      <w:r w:rsidR="00EF5BD9" w:rsidRPr="00EF5BD9">
        <w:rPr>
          <w:rFonts w:ascii="Times New Roman" w:hAnsi="Times New Roman"/>
          <w:sz w:val="28"/>
          <w:szCs w:val="28"/>
        </w:rPr>
        <w:t xml:space="preserve"> «</w:t>
      </w:r>
      <w:r w:rsidR="00EF5BD9" w:rsidRPr="00EF5BD9">
        <w:rPr>
          <w:rFonts w:ascii="Times New Roman" w:hAnsi="Times New Roman" w:hint="eastAsia"/>
          <w:sz w:val="28"/>
          <w:szCs w:val="28"/>
        </w:rPr>
        <w:t>Кашинская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газета»</w:t>
      </w:r>
      <w:r w:rsidR="00EF5BD9">
        <w:rPr>
          <w:rFonts w:ascii="Times New Roman" w:hAnsi="Times New Roman"/>
          <w:sz w:val="28"/>
          <w:szCs w:val="28"/>
        </w:rPr>
        <w:t>,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подлежит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lastRenderedPageBreak/>
        <w:t>размещению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на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официальном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сайте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Кашинского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городского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округа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в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информационно</w:t>
      </w:r>
      <w:r w:rsidR="00EF5BD9" w:rsidRPr="00EF5BD9">
        <w:rPr>
          <w:rFonts w:ascii="Times New Roman" w:hAnsi="Times New Roman"/>
          <w:sz w:val="28"/>
          <w:szCs w:val="28"/>
        </w:rPr>
        <w:t>-</w:t>
      </w:r>
      <w:r w:rsidR="00EF5BD9" w:rsidRPr="00EF5BD9">
        <w:rPr>
          <w:rFonts w:ascii="Times New Roman" w:hAnsi="Times New Roman" w:hint="eastAsia"/>
          <w:sz w:val="28"/>
          <w:szCs w:val="28"/>
        </w:rPr>
        <w:t>телекоммуникационной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сети</w:t>
      </w:r>
      <w:r w:rsidR="00EF5BD9" w:rsidRPr="00EF5BD9">
        <w:rPr>
          <w:rFonts w:ascii="Times New Roman" w:hAnsi="Times New Roman"/>
          <w:sz w:val="28"/>
          <w:szCs w:val="28"/>
        </w:rPr>
        <w:t xml:space="preserve"> «</w:t>
      </w:r>
      <w:r w:rsidR="00EF5BD9" w:rsidRPr="00EF5BD9">
        <w:rPr>
          <w:rFonts w:ascii="Times New Roman" w:hAnsi="Times New Roman" w:hint="eastAsia"/>
          <w:sz w:val="28"/>
          <w:szCs w:val="28"/>
        </w:rPr>
        <w:t>Интернет»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распространяет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свое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действие</w:t>
      </w:r>
      <w:r w:rsidRPr="00B601E5">
        <w:rPr>
          <w:rFonts w:ascii="Times New Roman" w:hAnsi="Times New Roman"/>
          <w:sz w:val="28"/>
          <w:szCs w:val="28"/>
        </w:rPr>
        <w:t xml:space="preserve"> на правоотношения, </w:t>
      </w:r>
      <w:r w:rsidRPr="00BC0685">
        <w:rPr>
          <w:rFonts w:ascii="Times New Roman" w:hAnsi="Times New Roman" w:hint="eastAsia"/>
          <w:sz w:val="28"/>
          <w:szCs w:val="28"/>
        </w:rPr>
        <w:t>возникшие</w:t>
      </w:r>
      <w:r w:rsidRPr="00BC0685">
        <w:rPr>
          <w:rFonts w:ascii="Times New Roman" w:hAnsi="Times New Roman"/>
          <w:sz w:val="28"/>
          <w:szCs w:val="28"/>
        </w:rPr>
        <w:t xml:space="preserve"> </w:t>
      </w:r>
      <w:r w:rsidRPr="00BC0685">
        <w:rPr>
          <w:rFonts w:ascii="Times New Roman" w:hAnsi="Times New Roman" w:hint="eastAsia"/>
          <w:sz w:val="28"/>
          <w:szCs w:val="28"/>
        </w:rPr>
        <w:t>с</w:t>
      </w:r>
      <w:r w:rsidRPr="00BC0685">
        <w:rPr>
          <w:rFonts w:ascii="Times New Roman" w:hAnsi="Times New Roman"/>
          <w:sz w:val="28"/>
          <w:szCs w:val="28"/>
        </w:rPr>
        <w:t xml:space="preserve"> </w:t>
      </w:r>
      <w:r w:rsidR="00BC0685" w:rsidRPr="00BC0685">
        <w:rPr>
          <w:rFonts w:ascii="Times New Roman" w:hAnsi="Times New Roman"/>
          <w:sz w:val="28"/>
          <w:szCs w:val="28"/>
        </w:rPr>
        <w:t>0</w:t>
      </w:r>
      <w:r w:rsidRPr="00BC0685">
        <w:rPr>
          <w:rFonts w:ascii="Times New Roman" w:hAnsi="Times New Roman"/>
          <w:sz w:val="28"/>
          <w:szCs w:val="28"/>
        </w:rPr>
        <w:t>1.</w:t>
      </w:r>
      <w:r w:rsidR="00BC0685" w:rsidRPr="00BC0685">
        <w:rPr>
          <w:rFonts w:ascii="Times New Roman" w:hAnsi="Times New Roman"/>
          <w:sz w:val="28"/>
          <w:szCs w:val="28"/>
        </w:rPr>
        <w:t>01</w:t>
      </w:r>
      <w:r w:rsidRPr="00BC0685">
        <w:rPr>
          <w:rFonts w:ascii="Times New Roman" w:hAnsi="Times New Roman"/>
          <w:sz w:val="28"/>
          <w:szCs w:val="28"/>
        </w:rPr>
        <w:t>.202</w:t>
      </w:r>
      <w:r w:rsidR="00BC0685" w:rsidRPr="00BC0685">
        <w:rPr>
          <w:rFonts w:ascii="Times New Roman" w:hAnsi="Times New Roman"/>
          <w:sz w:val="28"/>
          <w:szCs w:val="28"/>
        </w:rPr>
        <w:t>3</w:t>
      </w:r>
      <w:r w:rsidRPr="00BC0685">
        <w:rPr>
          <w:rFonts w:ascii="Times New Roman" w:hAnsi="Times New Roman"/>
          <w:sz w:val="28"/>
          <w:szCs w:val="28"/>
        </w:rPr>
        <w:t xml:space="preserve"> </w:t>
      </w:r>
      <w:r w:rsidRPr="00BC0685">
        <w:rPr>
          <w:rFonts w:ascii="Times New Roman" w:hAnsi="Times New Roman" w:hint="eastAsia"/>
          <w:sz w:val="28"/>
          <w:szCs w:val="28"/>
        </w:rPr>
        <w:t>года</w:t>
      </w:r>
      <w:r w:rsidRPr="00BC0685">
        <w:rPr>
          <w:rFonts w:ascii="Times New Roman" w:hAnsi="Times New Roman"/>
          <w:sz w:val="28"/>
          <w:szCs w:val="28"/>
        </w:rPr>
        <w:t>.</w:t>
      </w:r>
    </w:p>
    <w:p w14:paraId="527DBA83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3C691659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16286270" w14:textId="37FEAFC3" w:rsidR="002D2DF1" w:rsidRPr="009831FC" w:rsidRDefault="00685DE1" w:rsidP="000A7B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Кашинского г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ородского округа              </w:t>
      </w:r>
      <w:r w:rsidR="00B601E5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Г.Г. Баландин</w:t>
      </w:r>
    </w:p>
    <w:sectPr w:rsidR="002D2DF1" w:rsidRPr="009831FC" w:rsidSect="000A7BB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8AC4CA" w14:textId="77777777" w:rsidR="004F5B57" w:rsidRDefault="004F5B57" w:rsidP="000A7BBE">
      <w:r>
        <w:separator/>
      </w:r>
    </w:p>
  </w:endnote>
  <w:endnote w:type="continuationSeparator" w:id="0">
    <w:p w14:paraId="5DFC71AD" w14:textId="77777777" w:rsidR="004F5B57" w:rsidRDefault="004F5B57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715A1" w14:textId="77777777" w:rsidR="000633D1" w:rsidRDefault="000633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62DEF1" w14:textId="77777777" w:rsidR="004F5B57" w:rsidRDefault="004F5B57" w:rsidP="000A7BBE">
      <w:r>
        <w:separator/>
      </w:r>
    </w:p>
  </w:footnote>
  <w:footnote w:type="continuationSeparator" w:id="0">
    <w:p w14:paraId="561B6B61" w14:textId="77777777" w:rsidR="004F5B57" w:rsidRDefault="004F5B57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2014F" w14:textId="77777777" w:rsidR="000633D1" w:rsidRDefault="000633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7BBE"/>
    <w:rsid w:val="000633D1"/>
    <w:rsid w:val="000A7BBE"/>
    <w:rsid w:val="000E0E9F"/>
    <w:rsid w:val="000F1108"/>
    <w:rsid w:val="000F3AA0"/>
    <w:rsid w:val="001A33F3"/>
    <w:rsid w:val="001D7646"/>
    <w:rsid w:val="00227BCD"/>
    <w:rsid w:val="002D2DF1"/>
    <w:rsid w:val="002E4451"/>
    <w:rsid w:val="00336992"/>
    <w:rsid w:val="0039122C"/>
    <w:rsid w:val="00434898"/>
    <w:rsid w:val="00442971"/>
    <w:rsid w:val="00487A55"/>
    <w:rsid w:val="004F5B57"/>
    <w:rsid w:val="00585A2B"/>
    <w:rsid w:val="0059794D"/>
    <w:rsid w:val="005D358C"/>
    <w:rsid w:val="005E2319"/>
    <w:rsid w:val="00685DE1"/>
    <w:rsid w:val="006A77F3"/>
    <w:rsid w:val="006E7C4C"/>
    <w:rsid w:val="007643BC"/>
    <w:rsid w:val="00781DEE"/>
    <w:rsid w:val="007C3B0B"/>
    <w:rsid w:val="007F2264"/>
    <w:rsid w:val="007F30F0"/>
    <w:rsid w:val="008735EC"/>
    <w:rsid w:val="009220DF"/>
    <w:rsid w:val="009407E1"/>
    <w:rsid w:val="009831FC"/>
    <w:rsid w:val="00985374"/>
    <w:rsid w:val="009E4870"/>
    <w:rsid w:val="009E5C50"/>
    <w:rsid w:val="00A639A1"/>
    <w:rsid w:val="00AD07B4"/>
    <w:rsid w:val="00AD3B8E"/>
    <w:rsid w:val="00B601E5"/>
    <w:rsid w:val="00B9767F"/>
    <w:rsid w:val="00BC0685"/>
    <w:rsid w:val="00C34EBF"/>
    <w:rsid w:val="00CC4C1B"/>
    <w:rsid w:val="00CF33C0"/>
    <w:rsid w:val="00CF74BA"/>
    <w:rsid w:val="00D3226E"/>
    <w:rsid w:val="00D4770A"/>
    <w:rsid w:val="00D90D99"/>
    <w:rsid w:val="00DA3A02"/>
    <w:rsid w:val="00DA65A0"/>
    <w:rsid w:val="00E34123"/>
    <w:rsid w:val="00E85C01"/>
    <w:rsid w:val="00EE02A5"/>
    <w:rsid w:val="00EF5BD9"/>
    <w:rsid w:val="00F04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11EC65"/>
  <w15:docId w15:val="{861149B5-7532-42EA-8973-5651670B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2D2D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46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User</cp:lastModifiedBy>
  <cp:revision>11</cp:revision>
  <cp:lastPrinted>2022-12-20T06:24:00Z</cp:lastPrinted>
  <dcterms:created xsi:type="dcterms:W3CDTF">2022-11-28T10:39:00Z</dcterms:created>
  <dcterms:modified xsi:type="dcterms:W3CDTF">2023-01-12T13:37:00Z</dcterms:modified>
</cp:coreProperties>
</file>